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4E" w:rsidRDefault="00832E78" w:rsidP="007B7C72">
      <w:pPr>
        <w:pStyle w:val="Title"/>
        <w:spacing w:after="0"/>
      </w:pPr>
      <w:r>
        <w:t>Solutions Manual</w:t>
      </w:r>
    </w:p>
    <w:p w:rsidR="00EF1A4E" w:rsidRDefault="00AA4BED" w:rsidP="007B7C72">
      <w:pPr>
        <w:pStyle w:val="Heading1"/>
        <w:spacing w:before="0" w:after="0"/>
      </w:pPr>
      <w:r>
        <w:t>Chapter 14</w:t>
      </w:r>
      <w:r w:rsidR="00832E78">
        <w:t>: Lean Operations and Supply Chains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1. 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37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85pt;height:30.9pt" o:ole="">
            <v:imagedata r:id="rId9" o:title=""/>
          </v:shape>
          <o:OLEObject Type="Embed" ProgID="Equation.DSMT4" ShapeID="_x0000_i1025" DrawAspect="Content" ObjectID="_1548151678" r:id="rId10"/>
        </w:object>
      </w:r>
      <w:r>
        <w:t xml:space="preserve"> 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2a</w:t>
      </w:r>
      <w:r w:rsidR="00482884">
        <w:t>.</w:t>
      </w:r>
    </w:p>
    <w:p w:rsidR="00EF1A4E" w:rsidRDefault="00AA4BED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2095995" cy="353489"/>
            <wp:effectExtent l="0" t="0" r="0" b="889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041" cy="35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4E" w:rsidRDefault="00AA4BED">
      <w:pPr>
        <w:pStyle w:val="NormalWeb"/>
        <w:spacing w:before="0" w:beforeAutospacing="0" w:after="0" w:afterAutospacing="0"/>
      </w:pPr>
      <w:r>
        <w:t>2b</w:t>
      </w:r>
      <w:r w:rsidR="00482884">
        <w:t>.</w:t>
      </w:r>
    </w:p>
    <w:p w:rsidR="00EF1A4E" w:rsidRDefault="00AA4BED">
      <w:pPr>
        <w:pStyle w:val="NormalWeb"/>
        <w:spacing w:before="0" w:beforeAutospacing="0" w:after="0" w:afterAutospacing="0"/>
      </w:pPr>
      <w:r>
        <w:t>144/36</w:t>
      </w:r>
      <w:r w:rsidR="00482884">
        <w:t xml:space="preserve"> </w:t>
      </w:r>
      <w:r>
        <w:t>=</w:t>
      </w:r>
      <w:r w:rsidR="00482884">
        <w:t xml:space="preserve"> </w:t>
      </w:r>
      <w:r>
        <w:t>4 workers needed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3. 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3780" w:dyaOrig="620">
          <v:shape id="_x0000_i1026" type="#_x0000_t75" style="width:189.05pt;height:30.9pt" o:ole="">
            <v:imagedata r:id="rId12" o:title=""/>
          </v:shape>
          <o:OLEObject Type="Embed" ProgID="Equation.DSMT4" ShapeID="_x0000_i1026" DrawAspect="Content" ObjectID="_1548151679" r:id="rId13"/>
        </w:objec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4. 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4380" w:dyaOrig="620">
          <v:shape id="_x0000_i1027" type="#_x0000_t75" style="width:219.1pt;height:30.9pt" o:ole="">
            <v:imagedata r:id="rId14" o:title=""/>
          </v:shape>
          <o:OLEObject Type="Embed" ProgID="Equation.DSMT4" ShapeID="_x0000_i1027" DrawAspect="Content" ObjectID="_1548151680" r:id="rId15"/>
        </w:object>
      </w:r>
      <w:r>
        <w:t xml:space="preserve"> 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5a.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4360" w:dyaOrig="620">
          <v:shape id="_x0000_i1028" type="#_x0000_t75" style="width:218.2pt;height:30.9pt" o:ole="">
            <v:imagedata r:id="rId16" o:title=""/>
          </v:shape>
          <o:OLEObject Type="Embed" ProgID="Equation.DSMT4" ShapeID="_x0000_i1028" DrawAspect="Content" ObjectID="_1548151681" r:id="rId17"/>
        </w:object>
      </w:r>
    </w:p>
    <w:p w:rsidR="00EF1A4E" w:rsidRDefault="00AA4BED">
      <w:pPr>
        <w:pStyle w:val="NormalWeb"/>
        <w:spacing w:before="0" w:beforeAutospacing="0" w:after="0" w:afterAutospacing="0"/>
      </w:pPr>
      <w:r>
        <w:t xml:space="preserve">5b. </w:t>
      </w:r>
    </w:p>
    <w:p w:rsidR="00EF1A4E" w:rsidRDefault="00AA4BED">
      <w:pPr>
        <w:pStyle w:val="NormalWeb"/>
        <w:spacing w:before="0" w:beforeAutospacing="0" w:after="0" w:afterAutospacing="0"/>
      </w:pPr>
      <w:r w:rsidRPr="00067037">
        <w:rPr>
          <w:position w:val="-28"/>
        </w:rPr>
        <w:object w:dxaOrig="3360" w:dyaOrig="660">
          <v:shape id="_x0000_i1029" type="#_x0000_t75" style="width:167.85pt;height:33.15pt" o:ole="">
            <v:imagedata r:id="rId18" o:title=""/>
          </v:shape>
          <o:OLEObject Type="Embed" ProgID="Equation.DSMT4" ShapeID="_x0000_i1029" DrawAspect="Content" ObjectID="_1548151682" r:id="rId19"/>
        </w:object>
      </w:r>
      <w:r>
        <w:t xml:space="preserve"> </w:t>
      </w:r>
    </w:p>
    <w:p w:rsidR="00EF1A4E" w:rsidRDefault="00AA4BED">
      <w:pPr>
        <w:pStyle w:val="NormalWeb"/>
        <w:spacing w:before="0" w:beforeAutospacing="0" w:after="0" w:afterAutospacing="0"/>
      </w:pPr>
      <w:r>
        <w:t>5c. There will be no difference in the total amount of system inventory.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6a. 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5240" w:dyaOrig="620">
          <v:shape id="_x0000_i1030" type="#_x0000_t75" style="width:261.95pt;height:30.9pt" o:ole="">
            <v:imagedata r:id="rId20" o:title=""/>
          </v:shape>
          <o:OLEObject Type="Embed" ProgID="Equation.DSMT4" ShapeID="_x0000_i1030" DrawAspect="Content" ObjectID="_1548151683" r:id="rId21"/>
        </w:object>
      </w:r>
    </w:p>
    <w:p w:rsidR="00EF1A4E" w:rsidRDefault="00AA4BED">
      <w:pPr>
        <w:pStyle w:val="NormalWeb"/>
        <w:spacing w:before="0" w:beforeAutospacing="0" w:after="0" w:afterAutospacing="0"/>
      </w:pPr>
      <w:r>
        <w:t xml:space="preserve">6b. </w:t>
      </w:r>
    </w:p>
    <w:p w:rsidR="00EF1A4E" w:rsidRDefault="00AA4BED">
      <w:pPr>
        <w:pStyle w:val="NormalWeb"/>
        <w:spacing w:before="0" w:beforeAutospacing="0" w:after="0" w:afterAutospacing="0"/>
      </w:pPr>
      <w:r w:rsidRPr="00067037">
        <w:rPr>
          <w:position w:val="-28"/>
        </w:rPr>
        <w:object w:dxaOrig="3460" w:dyaOrig="660">
          <v:shape id="_x0000_i1031" type="#_x0000_t75" style="width:173.15pt;height:33.15pt" o:ole="">
            <v:imagedata r:id="rId22" o:title=""/>
          </v:shape>
          <o:OLEObject Type="Embed" ProgID="Equation.DSMT4" ShapeID="_x0000_i1031" DrawAspect="Content" ObjectID="_1548151684" r:id="rId23"/>
        </w:object>
      </w:r>
    </w:p>
    <w:p w:rsidR="00EF1A4E" w:rsidRDefault="00AA4BED">
      <w:pPr>
        <w:pStyle w:val="NormalWeb"/>
        <w:spacing w:before="0" w:beforeAutospacing="0" w:after="0" w:afterAutospacing="0"/>
      </w:pPr>
      <w:r>
        <w:t>6c. A reduction from 5 to 3 hours (40% drop) in lead time drops inventory levels 40% to 1725.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7. </w:t>
      </w:r>
      <w:r w:rsidRPr="00C747D5">
        <w:rPr>
          <w:position w:val="-24"/>
        </w:rPr>
        <w:object w:dxaOrig="4480" w:dyaOrig="620">
          <v:shape id="_x0000_i1032" type="#_x0000_t75" style="width:224.4pt;height:30.9pt" o:ole="">
            <v:imagedata r:id="rId24" o:title=""/>
          </v:shape>
          <o:OLEObject Type="Embed" ProgID="Equation.DSMT4" ShapeID="_x0000_i1032" DrawAspect="Content" ObjectID="_1548151685" r:id="rId25"/>
        </w:objec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8. 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4340" w:dyaOrig="620">
          <v:shape id="_x0000_i1033" type="#_x0000_t75" style="width:216.9pt;height:30.9pt" o:ole="">
            <v:imagedata r:id="rId26" o:title=""/>
          </v:shape>
          <o:OLEObject Type="Embed" ProgID="Equation.DSMT4" ShapeID="_x0000_i1033" DrawAspect="Content" ObjectID="_1548151686" r:id="rId27"/>
        </w:objec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9.</w:t>
      </w:r>
    </w:p>
    <w:p w:rsidR="00EF1A4E" w:rsidRDefault="00AA4BED">
      <w:pPr>
        <w:pStyle w:val="NormalWeb"/>
        <w:spacing w:before="0" w:beforeAutospacing="0" w:after="0" w:afterAutospacing="0"/>
      </w:pPr>
      <w:r w:rsidRPr="00C747D5">
        <w:rPr>
          <w:position w:val="-24"/>
        </w:rPr>
        <w:object w:dxaOrig="5600" w:dyaOrig="900">
          <v:shape id="_x0000_i1034" type="#_x0000_t75" style="width:279.6pt;height:45.05pt" o:ole="">
            <v:imagedata r:id="rId28" o:title=""/>
          </v:shape>
          <o:OLEObject Type="Embed" ProgID="Equation.DSMT4" ShapeID="_x0000_i1034" DrawAspect="Content" ObjectID="_1548151687" r:id="rId29"/>
        </w:objec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10a.</w:t>
      </w:r>
    </w:p>
    <w:p w:rsidR="00EF1A4E" w:rsidRDefault="00AA4BED">
      <w:pPr>
        <w:pStyle w:val="NormalWeb"/>
        <w:spacing w:before="0" w:beforeAutospacing="0" w:after="0" w:afterAutospacing="0"/>
      </w:pPr>
      <w:r>
        <w:t>Kanbans = 25 = (d x 175 x 1.25)/60</w:t>
      </w:r>
    </w:p>
    <w:p w:rsidR="00EF1A4E" w:rsidRDefault="00AA4BED">
      <w:pPr>
        <w:pStyle w:val="NormalWeb"/>
        <w:spacing w:before="0" w:beforeAutospacing="0" w:after="0" w:afterAutospacing="0"/>
      </w:pPr>
      <w:r>
        <w:t>d</w:t>
      </w:r>
      <w:r w:rsidR="00482884">
        <w:t xml:space="preserve"> </w:t>
      </w:r>
      <w:r>
        <w:t>= 6.857 per minute</w:t>
      </w:r>
    </w:p>
    <w:p w:rsidR="00EF1A4E" w:rsidRDefault="00AA4BED">
      <w:pPr>
        <w:pStyle w:val="NormalWeb"/>
        <w:spacing w:before="0" w:beforeAutospacing="0" w:after="0" w:afterAutospacing="0"/>
      </w:pPr>
      <w:r>
        <w:t>10b</w:t>
      </w:r>
      <w:r w:rsidR="00482884">
        <w:t>.</w:t>
      </w:r>
    </w:p>
    <w:p w:rsidR="00EF1A4E" w:rsidRDefault="00AA4BED">
      <w:pPr>
        <w:pStyle w:val="NormalWeb"/>
        <w:spacing w:before="0" w:beforeAutospacing="0" w:after="0" w:afterAutospacing="0"/>
      </w:pPr>
      <w:r>
        <w:t>Lead time = processing time only because waiting time is eliminated = 25 minutes</w:t>
      </w:r>
    </w:p>
    <w:p w:rsidR="00EF1A4E" w:rsidRDefault="00AA4BED">
      <w:pPr>
        <w:pStyle w:val="NormalWeb"/>
        <w:spacing w:before="0" w:beforeAutospacing="0" w:after="0" w:afterAutospacing="0"/>
      </w:pPr>
      <w:r>
        <w:t>Kanbans = (6.857 x 25 x 1.25)/60 = 4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Knowledge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Easy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11a. </w:t>
      </w:r>
    </w:p>
    <w:p w:rsidR="00EF1A4E" w:rsidRDefault="00AA4BED">
      <w:pPr>
        <w:pStyle w:val="NormalWeb"/>
        <w:spacing w:before="0" w:beforeAutospacing="0" w:after="0" w:afterAutospacing="0"/>
      </w:pPr>
      <w:r w:rsidRPr="003B4568">
        <w:rPr>
          <w:position w:val="-44"/>
        </w:rPr>
        <w:object w:dxaOrig="5620" w:dyaOrig="999">
          <v:shape id="_x0000_i1035" type="#_x0000_t75" style="width:281.35pt;height:50.35pt" o:ole="">
            <v:imagedata r:id="rId30" o:title=""/>
          </v:shape>
          <o:OLEObject Type="Embed" ProgID="Equation.DSMT4" ShapeID="_x0000_i1035" DrawAspect="Content" ObjectID="_1548151688" r:id="rId31"/>
        </w:object>
      </w:r>
      <w:r>
        <w:t xml:space="preserve"> </w:t>
      </w:r>
    </w:p>
    <w:p w:rsidR="00EF1A4E" w:rsidRDefault="00AA4BED">
      <w:pPr>
        <w:pStyle w:val="NormalWeb"/>
        <w:spacing w:before="0" w:beforeAutospacing="0" w:after="0" w:afterAutospacing="0"/>
      </w:pPr>
      <w:r>
        <w:t>Using a 9:6:4 ratio of sandals to dress shoes to sneakers results in times of 11.36:7.57:5.05 sandals to dress shoes to sneakers.</w:t>
      </w:r>
    </w:p>
    <w:p w:rsidR="00EF1A4E" w:rsidRDefault="00AA4BED">
      <w:pPr>
        <w:pStyle w:val="NormalWeb"/>
        <w:spacing w:before="0" w:beforeAutospacing="0" w:after="0" w:afterAutospacing="0"/>
      </w:pPr>
      <w:r>
        <w:t>11b. A mixed</w:t>
      </w:r>
      <w:r w:rsidR="00482884">
        <w:t>-</w:t>
      </w:r>
      <w:r>
        <w:t xml:space="preserve">model approach would produce </w:t>
      </w:r>
      <w:r w:rsidR="00482884">
        <w:t>nine</w:t>
      </w:r>
      <w:r>
        <w:t xml:space="preserve"> sandals, </w:t>
      </w:r>
      <w:r w:rsidR="00482884">
        <w:t>six</w:t>
      </w:r>
      <w:r>
        <w:t xml:space="preserve"> dress shoes, and </w:t>
      </w:r>
      <w:r w:rsidR="00482884">
        <w:t>four</w:t>
      </w:r>
      <w:r>
        <w:t xml:space="preserve"> sneakers. This cycle would repeat 20 times each day to satisfy daily demand.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12a. Mixed</w:t>
      </w:r>
      <w:r w:rsidR="00482884">
        <w:t>-</w:t>
      </w:r>
      <w:r>
        <w:t xml:space="preserve">model production would require 22 cars, 11 minivans, and </w:t>
      </w:r>
      <w:r w:rsidR="00482884">
        <w:t xml:space="preserve">six </w:t>
      </w:r>
      <w:r>
        <w:t xml:space="preserve">SUVs produced in a cycle. </w:t>
      </w:r>
    </w:p>
    <w:p w:rsidR="00EF1A4E" w:rsidRDefault="00AA4BED">
      <w:pPr>
        <w:pStyle w:val="NormalWeb"/>
        <w:spacing w:before="0" w:beforeAutospacing="0" w:after="0" w:afterAutospacing="0"/>
      </w:pPr>
      <w:r>
        <w:t>12b. At 250 cars per day, this sequence would repeat 250/39</w:t>
      </w:r>
      <w:r w:rsidR="00482884">
        <w:t xml:space="preserve"> </w:t>
      </w:r>
      <w:r>
        <w:t>=</w:t>
      </w:r>
      <w:r w:rsidR="00482884">
        <w:t xml:space="preserve"> </w:t>
      </w:r>
      <w:r>
        <w:t>6.4 times.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 xml:space="preserve">13a. </w:t>
      </w:r>
    </w:p>
    <w:p w:rsidR="00EF1A4E" w:rsidRDefault="00AA4BED">
      <w:pPr>
        <w:pStyle w:val="NormalWeb"/>
        <w:spacing w:before="0" w:beforeAutospacing="0" w:after="0" w:afterAutospacing="0"/>
      </w:pPr>
      <w:r w:rsidRPr="00B423A9">
        <w:rPr>
          <w:position w:val="-98"/>
        </w:rPr>
        <w:object w:dxaOrig="5240" w:dyaOrig="2060">
          <v:shape id="_x0000_i1036" type="#_x0000_t75" style="width:261.95pt;height:102.9pt" o:ole="">
            <v:imagedata r:id="rId32" o:title=""/>
          </v:shape>
          <o:OLEObject Type="Embed" ProgID="Equation.DSMT4" ShapeID="_x0000_i1036" DrawAspect="Content" ObjectID="_1548151689" r:id="rId33"/>
        </w:object>
      </w:r>
      <w:r>
        <w:t xml:space="preserve"> </w:t>
      </w:r>
    </w:p>
    <w:p w:rsidR="00EF1A4E" w:rsidRDefault="00AA4BED">
      <w:pPr>
        <w:pStyle w:val="NormalWeb"/>
        <w:spacing w:before="0" w:beforeAutospacing="0" w:after="0" w:afterAutospacing="0"/>
      </w:pPr>
      <w:r>
        <w:t xml:space="preserve">This is roughly a 3:2:1 ratio, so </w:t>
      </w:r>
      <w:r w:rsidR="00482884">
        <w:t>three</w:t>
      </w:r>
      <w:r>
        <w:t xml:space="preserve"> </w:t>
      </w:r>
      <w:r w:rsidR="00482884">
        <w:t>s</w:t>
      </w:r>
      <w:r>
        <w:t xml:space="preserve">edans, </w:t>
      </w:r>
      <w:r w:rsidR="00482884">
        <w:t>two h</w:t>
      </w:r>
      <w:r>
        <w:t>atchbacks</w:t>
      </w:r>
      <w:r w:rsidR="00482884">
        <w:t>,</w:t>
      </w:r>
      <w:r>
        <w:t xml:space="preserve"> and </w:t>
      </w:r>
      <w:r w:rsidR="00482884">
        <w:t>one</w:t>
      </w:r>
      <w:r>
        <w:t xml:space="preserve"> SUV for a total of </w:t>
      </w:r>
      <w:r w:rsidR="00482884">
        <w:t xml:space="preserve">six </w:t>
      </w:r>
      <w:r>
        <w:t>cars produced in a cycle would make an appropriate mixed</w:t>
      </w:r>
      <w:r w:rsidR="00482884">
        <w:t>-</w:t>
      </w:r>
      <w:r>
        <w:t>model assembly sequence.</w:t>
      </w:r>
    </w:p>
    <w:p w:rsidR="00EF1A4E" w:rsidRDefault="00AA4BED">
      <w:pPr>
        <w:pStyle w:val="NormalWeb"/>
        <w:spacing w:before="0" w:beforeAutospacing="0" w:after="0" w:afterAutospacing="0"/>
      </w:pPr>
      <w:r>
        <w:t xml:space="preserve">13b. They can produce 200 vehicles per day, divided by </w:t>
      </w:r>
      <w:r w:rsidR="00482884">
        <w:t>six</w:t>
      </w:r>
      <w:r>
        <w:t xml:space="preserve"> cars in a cycle for 33.3 cycles per day.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EF1A4E" w:rsidRDefault="00EF1A4E">
      <w:pPr>
        <w:pStyle w:val="NormalWeb"/>
        <w:spacing w:before="0" w:beforeAutospacing="0" w:after="0" w:afterAutospacing="0"/>
      </w:pPr>
    </w:p>
    <w:p w:rsidR="00EF1A4E" w:rsidRDefault="00AA4BED">
      <w:pPr>
        <w:pStyle w:val="NormalWeb"/>
        <w:spacing w:before="0" w:beforeAutospacing="0" w:after="0" w:afterAutospacing="0"/>
      </w:pPr>
      <w:r>
        <w:t>14a. The most granular sequence would be 3A</w:t>
      </w:r>
      <w:r w:rsidR="00482884">
        <w:t xml:space="preserve"> – </w:t>
      </w:r>
      <w:r>
        <w:t xml:space="preserve">2B </w:t>
      </w:r>
      <w:r w:rsidR="00482884">
        <w:t xml:space="preserve">– </w:t>
      </w:r>
      <w:r>
        <w:t xml:space="preserve">1C </w:t>
      </w:r>
      <w:r w:rsidR="00482884">
        <w:t xml:space="preserve">– </w:t>
      </w:r>
      <w:r>
        <w:t>2A</w:t>
      </w:r>
      <w:r w:rsidR="00482884">
        <w:t xml:space="preserve"> –</w:t>
      </w:r>
      <w:r>
        <w:t xml:space="preserve"> 2B </w:t>
      </w:r>
      <w:r w:rsidR="00482884">
        <w:t xml:space="preserve">– </w:t>
      </w:r>
      <w:r>
        <w:t xml:space="preserve">1C </w:t>
      </w:r>
      <w:r w:rsidR="00482884">
        <w:t xml:space="preserve">– </w:t>
      </w:r>
      <w:r>
        <w:t xml:space="preserve">3A </w:t>
      </w:r>
      <w:r w:rsidR="00482884">
        <w:t xml:space="preserve">– </w:t>
      </w:r>
      <w:r>
        <w:t xml:space="preserve">2B </w:t>
      </w:r>
      <w:r w:rsidR="00482884">
        <w:t xml:space="preserve">– </w:t>
      </w:r>
      <w:r>
        <w:t xml:space="preserve">1C </w:t>
      </w:r>
      <w:r w:rsidR="00482884">
        <w:t xml:space="preserve">– </w:t>
      </w:r>
      <w:r>
        <w:t xml:space="preserve">2A </w:t>
      </w:r>
      <w:r w:rsidR="00482884">
        <w:t xml:space="preserve">– </w:t>
      </w:r>
      <w:r>
        <w:t xml:space="preserve">1B </w:t>
      </w:r>
      <w:r w:rsidR="00482884">
        <w:t xml:space="preserve">– </w:t>
      </w:r>
      <w:r>
        <w:t>1C</w:t>
      </w:r>
      <w:r w:rsidR="00482884">
        <w:t>,</w:t>
      </w:r>
      <w:r>
        <w:t xml:space="preserve"> which would yield 10</w:t>
      </w:r>
      <w:r w:rsidR="00482884">
        <w:t xml:space="preserve"> </w:t>
      </w:r>
      <w:r>
        <w:t xml:space="preserve">As, </w:t>
      </w:r>
      <w:r w:rsidR="00482884">
        <w:t xml:space="preserve">seven </w:t>
      </w:r>
      <w:r>
        <w:t>Bs</w:t>
      </w:r>
      <w:r w:rsidR="00482884">
        <w:t>,</w:t>
      </w:r>
      <w:r>
        <w:t xml:space="preserve"> and </w:t>
      </w:r>
      <w:r w:rsidR="00482884">
        <w:t>four</w:t>
      </w:r>
      <w:r>
        <w:t xml:space="preserve"> Cs each time it was completed. Doubling the long sequence each day for 25 days would exactly equal their monthly demand. </w:t>
      </w:r>
    </w:p>
    <w:p w:rsidR="00EF1A4E" w:rsidRDefault="00AA4BED">
      <w:pPr>
        <w:pStyle w:val="NormalWeb"/>
        <w:spacing w:before="0" w:beforeAutospacing="0" w:after="0" w:afterAutospacing="0"/>
      </w:pPr>
      <w:r>
        <w:t xml:space="preserve">14b. If you consider each event of ABC one cycle and disregard the minor variations, then there are </w:t>
      </w:r>
      <w:r w:rsidR="00482884">
        <w:t>eight</w:t>
      </w:r>
      <w:r>
        <w:t xml:space="preserve"> cycles per day.</w:t>
      </w:r>
    </w:p>
    <w:p w:rsidR="00EF1A4E" w:rsidRDefault="00482884">
      <w:pPr>
        <w:pStyle w:val="NormalWeb"/>
        <w:spacing w:before="0" w:beforeAutospacing="0" w:after="0" w:afterAutospacing="0"/>
      </w:pPr>
      <w:r>
        <w:t>Cognitive Domain: Comprehension</w:t>
      </w:r>
    </w:p>
    <w:p w:rsidR="00EF1A4E" w:rsidRDefault="00482884">
      <w:pPr>
        <w:pStyle w:val="NormalWeb"/>
        <w:spacing w:before="0" w:beforeAutospacing="0" w:after="0" w:afterAutospacing="0"/>
      </w:pPr>
      <w:r>
        <w:t>Difficulty Level: Medium</w:t>
      </w:r>
    </w:p>
    <w:p w:rsidR="007B7C72" w:rsidRDefault="007B7C72">
      <w:pPr>
        <w:spacing w:after="0"/>
      </w:pPr>
      <w:r>
        <w:br w:type="page"/>
      </w:r>
    </w:p>
    <w:p w:rsidR="00EF1A4E" w:rsidRDefault="007B7C72">
      <w:pPr>
        <w:pStyle w:val="NormalWeb"/>
        <w:spacing w:before="0" w:beforeAutospacing="0" w:after="0" w:afterAutospacing="0"/>
      </w:pPr>
      <w:bookmarkStart w:id="0" w:name="_GoBack"/>
      <w:bookmarkEnd w:id="0"/>
      <w:r>
        <w:rPr>
          <w:noProof/>
          <w:color w:val="333333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114300</wp:posOffset>
                </wp:positionV>
                <wp:extent cx="1426845" cy="5962650"/>
                <wp:effectExtent l="0" t="0" r="20955" b="19050"/>
                <wp:wrapNone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6845" cy="5962650"/>
                          <a:chOff x="0" y="0"/>
                          <a:chExt cx="1427118" cy="5799909"/>
                        </a:xfrm>
                      </wpg:grpSpPr>
                      <wpg:grpSp>
                        <wpg:cNvPr id="162" name="Group 162"/>
                        <wpg:cNvGrpSpPr/>
                        <wpg:grpSpPr>
                          <a:xfrm>
                            <a:off x="587829" y="179615"/>
                            <a:ext cx="839289" cy="5620294"/>
                            <a:chOff x="0" y="0"/>
                            <a:chExt cx="839289" cy="5620294"/>
                          </a:xfrm>
                        </wpg:grpSpPr>
                        <wpg:grpSp>
                          <wpg:cNvPr id="160" name="Group 160"/>
                          <wpg:cNvGrpSpPr/>
                          <wpg:grpSpPr>
                            <a:xfrm>
                              <a:off x="0" y="0"/>
                              <a:ext cx="816429" cy="3522617"/>
                              <a:chOff x="0" y="0"/>
                              <a:chExt cx="816429" cy="3522617"/>
                            </a:xfrm>
                          </wpg:grpSpPr>
                          <wps:wsp>
                            <wps:cNvPr id="10" name="Text Box 10"/>
                            <wps:cNvSpPr txBox="1"/>
                            <wps:spPr>
                              <a:xfrm>
                                <a:off x="21772" y="0"/>
                                <a:ext cx="777240" cy="472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Screen 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21772" y="827314"/>
                                <a:ext cx="716280" cy="594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Schedule phone interview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 Box 19"/>
                            <wps:cNvSpPr txBox="1"/>
                            <wps:spPr>
                              <a:xfrm>
                                <a:off x="0" y="1828800"/>
                                <a:ext cx="723900" cy="662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Conduct the phone interview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Text Box 133"/>
                            <wps:cNvSpPr txBox="1"/>
                            <wps:spPr>
                              <a:xfrm>
                                <a:off x="16329" y="2890157"/>
                                <a:ext cx="800100" cy="632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Schedule face</w:t>
                                  </w:r>
                                  <w:r w:rsidR="005F2DD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 xml:space="preserve">to </w:t>
                                  </w:r>
                                  <w:r w:rsidR="005F2DD7">
                                    <w:rPr>
                                      <w:sz w:val="20"/>
                                      <w:szCs w:val="20"/>
                                    </w:rPr>
                                    <w:t>-f</w:t>
                                  </w: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ace interview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1" name="Group 161"/>
                          <wpg:cNvGrpSpPr/>
                          <wpg:grpSpPr>
                            <a:xfrm>
                              <a:off x="16329" y="3940628"/>
                              <a:ext cx="822960" cy="1679666"/>
                              <a:chOff x="0" y="0"/>
                              <a:chExt cx="822960" cy="1679666"/>
                            </a:xfrm>
                          </wpg:grpSpPr>
                          <wps:wsp>
                            <wps:cNvPr id="134" name="Text Box 134"/>
                            <wps:cNvSpPr txBox="1"/>
                            <wps:spPr>
                              <a:xfrm>
                                <a:off x="0" y="0"/>
                                <a:ext cx="822960" cy="655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Conduct the face to face interview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Text Box 135"/>
                            <wps:cNvSpPr txBox="1"/>
                            <wps:spPr>
                              <a:xfrm>
                                <a:off x="5443" y="1001486"/>
                                <a:ext cx="815340" cy="678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BED" w:rsidRPr="00733368" w:rsidRDefault="00AA4BED" w:rsidP="00AA4BE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3368">
                                    <w:rPr>
                                      <w:sz w:val="20"/>
                                      <w:szCs w:val="20"/>
                                    </w:rPr>
                                    <w:t>Make a decision on applicant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59" name="Group 159"/>
                        <wpg:cNvGrpSpPr/>
                        <wpg:grpSpPr>
                          <a:xfrm>
                            <a:off x="0" y="0"/>
                            <a:ext cx="299586" cy="5723823"/>
                            <a:chOff x="0" y="0"/>
                            <a:chExt cx="299586" cy="5723823"/>
                          </a:xfrm>
                        </wpg:grpSpPr>
                        <wpg:grpSp>
                          <wpg:cNvPr id="158" name="Group 158"/>
                          <wpg:cNvGrpSpPr/>
                          <wpg:grpSpPr>
                            <a:xfrm>
                              <a:off x="0" y="3056021"/>
                              <a:ext cx="299586" cy="2667802"/>
                              <a:chOff x="0" y="0"/>
                              <a:chExt cx="299586" cy="2667802"/>
                            </a:xfrm>
                          </wpg:grpSpPr>
                          <wps:wsp>
                            <wps:cNvPr id="148" name="Elbow Connector 148"/>
                            <wps:cNvCnPr/>
                            <wps:spPr>
                              <a:xfrm>
                                <a:off x="48126" y="0"/>
                                <a:ext cx="251460" cy="594360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9" name="Elbow Connector 149"/>
                            <wps:cNvCnPr/>
                            <wps:spPr>
                              <a:xfrm>
                                <a:off x="16042" y="2073442"/>
                                <a:ext cx="251460" cy="594360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0" name="Elbow Connector 150"/>
                            <wps:cNvCnPr/>
                            <wps:spPr>
                              <a:xfrm>
                                <a:off x="24063" y="1050758"/>
                                <a:ext cx="267502" cy="617621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" name="Elbow Connector 152"/>
                            <wps:cNvCnPr/>
                            <wps:spPr>
                              <a:xfrm flipH="1">
                                <a:off x="24063" y="609600"/>
                                <a:ext cx="251360" cy="453189"/>
                              </a:xfrm>
                              <a:prstGeom prst="bentConnector3">
                                <a:avLst>
                                  <a:gd name="adj1" fmla="val 1724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3" name="Elbow Connector 153"/>
                            <wps:cNvCnPr/>
                            <wps:spPr>
                              <a:xfrm flipH="1">
                                <a:off x="0" y="1668379"/>
                                <a:ext cx="297180" cy="405063"/>
                              </a:xfrm>
                              <a:prstGeom prst="bentConnector3">
                                <a:avLst>
                                  <a:gd name="adj1" fmla="val 1724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7" name="Group 157"/>
                          <wpg:cNvGrpSpPr/>
                          <wpg:grpSpPr>
                            <a:xfrm>
                              <a:off x="16042" y="0"/>
                              <a:ext cx="275523" cy="3075806"/>
                              <a:chOff x="0" y="0"/>
                              <a:chExt cx="275523" cy="3075806"/>
                            </a:xfrm>
                          </wpg:grpSpPr>
                          <wps:wsp>
                            <wps:cNvPr id="146" name="Elbow Connector 146"/>
                            <wps:cNvCnPr/>
                            <wps:spPr>
                              <a:xfrm>
                                <a:off x="24063" y="1034715"/>
                                <a:ext cx="243439" cy="552650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" name="Elbow Connector 147"/>
                            <wps:cNvCnPr/>
                            <wps:spPr>
                              <a:xfrm>
                                <a:off x="24063" y="2005263"/>
                                <a:ext cx="251460" cy="594360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1" name="Elbow Connector 151"/>
                            <wps:cNvCnPr/>
                            <wps:spPr>
                              <a:xfrm flipH="1">
                                <a:off x="24063" y="2606842"/>
                                <a:ext cx="245043" cy="468964"/>
                              </a:xfrm>
                              <a:prstGeom prst="bentConnector3">
                                <a:avLst>
                                  <a:gd name="adj1" fmla="val 1724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" name="Elbow Connector 154"/>
                            <wps:cNvCnPr/>
                            <wps:spPr>
                              <a:xfrm flipH="1">
                                <a:off x="24063" y="609600"/>
                                <a:ext cx="220980" cy="426720"/>
                              </a:xfrm>
                              <a:prstGeom prst="bentConnector3">
                                <a:avLst>
                                  <a:gd name="adj1" fmla="val 1724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" name="Elbow Connector 155"/>
                            <wps:cNvCnPr/>
                            <wps:spPr>
                              <a:xfrm flipH="1">
                                <a:off x="28074" y="1596189"/>
                                <a:ext cx="220980" cy="426720"/>
                              </a:xfrm>
                              <a:prstGeom prst="bentConnector3">
                                <a:avLst>
                                  <a:gd name="adj1" fmla="val 1724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" name="Elbow Connector 156"/>
                            <wps:cNvCnPr/>
                            <wps:spPr>
                              <a:xfrm>
                                <a:off x="0" y="0"/>
                                <a:ext cx="251460" cy="594360"/>
                              </a:xfrm>
                              <a:prstGeom prst="bentConnector3">
                                <a:avLst>
                                  <a:gd name="adj1" fmla="val -4386"/>
                                </a:avLst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77" name="Group 177"/>
                        <wpg:cNvGrpSpPr/>
                        <wpg:grpSpPr>
                          <a:xfrm>
                            <a:off x="5443" y="76200"/>
                            <a:ext cx="804999" cy="5540285"/>
                            <a:chOff x="0" y="0"/>
                            <a:chExt cx="804999" cy="5540285"/>
                          </a:xfrm>
                        </wpg:grpSpPr>
                        <wps:wsp>
                          <wps:cNvPr id="168" name="Text Box 168"/>
                          <wps:cNvSpPr txBox="1"/>
                          <wps:spPr>
                            <a:xfrm>
                              <a:off x="206829" y="1572986"/>
                              <a:ext cx="560070" cy="4076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A4BED" w:rsidRPr="00EA3FEA" w:rsidRDefault="00AA4BED" w:rsidP="00AA4BE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 day</w:t>
                                </w:r>
                                <w:r w:rsidRPr="00EA3FEA"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6" name="Group 176"/>
                          <wpg:cNvGrpSpPr/>
                          <wpg:grpSpPr>
                            <a:xfrm>
                              <a:off x="0" y="0"/>
                              <a:ext cx="636542" cy="5540285"/>
                              <a:chOff x="0" y="0"/>
                              <a:chExt cx="636542" cy="5540285"/>
                            </a:xfrm>
                          </wpg:grpSpPr>
                          <wps:wsp>
                            <wps:cNvPr id="167" name="Text Box 167"/>
                            <wps:cNvSpPr txBox="1"/>
                            <wps:spPr>
                              <a:xfrm>
                                <a:off x="21772" y="0"/>
                                <a:ext cx="560070" cy="4076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4BED" w:rsidRPr="00EA3FEA" w:rsidRDefault="00AA4BED" w:rsidP="00AA4BE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Pr="00EA3FEA">
                                    <w:rPr>
                                      <w:sz w:val="18"/>
                                      <w:szCs w:val="18"/>
                                    </w:rPr>
                                    <w:t>0 minutes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5" name="Group 175"/>
                            <wpg:cNvGrpSpPr/>
                            <wpg:grpSpPr>
                              <a:xfrm>
                                <a:off x="0" y="1050472"/>
                                <a:ext cx="636542" cy="4489813"/>
                                <a:chOff x="0" y="0"/>
                                <a:chExt cx="636542" cy="4489813"/>
                              </a:xfrm>
                            </wpg:grpSpPr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38100" y="990600"/>
                                  <a:ext cx="560615" cy="40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A4BED" w:rsidRPr="00EA3FEA" w:rsidRDefault="00AA4BED" w:rsidP="00AA4BE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  <w:r w:rsidRPr="00EA3FEA">
                                      <w:rPr>
                                        <w:sz w:val="18"/>
                                        <w:szCs w:val="18"/>
                                      </w:rPr>
                                      <w:t>0 minutes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32657" y="2030186"/>
                                  <a:ext cx="603885" cy="407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A4BED" w:rsidRPr="00EA3FEA" w:rsidRDefault="00AA4BED" w:rsidP="00AA4BE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5 </w:t>
                                    </w:r>
                                    <w:r w:rsidRPr="00EA3FEA">
                                      <w:rPr>
                                        <w:sz w:val="18"/>
                                        <w:szCs w:val="18"/>
                                      </w:rPr>
                                      <w:t>minutes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0" y="3086100"/>
                                  <a:ext cx="560070" cy="407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A4BED" w:rsidRPr="00EA3FEA" w:rsidRDefault="00AA4BED" w:rsidP="00AA4BE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  <w:r w:rsidRPr="00EA3FEA">
                                      <w:rPr>
                                        <w:sz w:val="18"/>
                                        <w:szCs w:val="18"/>
                                      </w:rPr>
                                      <w:t>0 minutes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32657" y="4082143"/>
                                  <a:ext cx="560070" cy="407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A4BED" w:rsidRPr="00EA3FEA" w:rsidRDefault="00AA4BED" w:rsidP="00AA4BE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  <w:r w:rsidRPr="00EA3FEA">
                                      <w:rPr>
                                        <w:sz w:val="18"/>
                                        <w:szCs w:val="18"/>
                                      </w:rPr>
                                      <w:t>0 minutes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21772" y="0"/>
                                  <a:ext cx="560615" cy="40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A4BED" w:rsidRPr="00EA3FEA" w:rsidRDefault="00AA4BED" w:rsidP="00AA4BE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A3FEA">
                                      <w:rPr>
                                        <w:sz w:val="18"/>
                                        <w:szCs w:val="18"/>
                                      </w:rPr>
                                      <w:t>10 minutes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70" name="Text Box 170"/>
                          <wps:cNvSpPr txBox="1"/>
                          <wps:spPr>
                            <a:xfrm>
                              <a:off x="244929" y="4746172"/>
                              <a:ext cx="560070" cy="4076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A4BED" w:rsidRPr="00EA3FEA" w:rsidRDefault="00AA4BED" w:rsidP="00AA4BE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1 day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Text Box 171"/>
                          <wps:cNvSpPr txBox="1"/>
                          <wps:spPr>
                            <a:xfrm>
                              <a:off x="244929" y="2628900"/>
                              <a:ext cx="560070" cy="4076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A4BED" w:rsidRPr="00EA3FEA" w:rsidRDefault="00AA4BED" w:rsidP="00AA4BE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5 day</w:t>
                                </w:r>
                                <w:r w:rsidRPr="00EA3FEA"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Text Box 172"/>
                          <wps:cNvSpPr txBox="1"/>
                          <wps:spPr>
                            <a:xfrm>
                              <a:off x="223157" y="3701143"/>
                              <a:ext cx="560070" cy="4076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A4BED" w:rsidRPr="00EA3FEA" w:rsidRDefault="00AA4BED" w:rsidP="00AA4BE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5 day</w:t>
                                </w:r>
                                <w:r w:rsidRPr="00EA3FEA"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 Box 173"/>
                          <wps:cNvSpPr txBox="1"/>
                          <wps:spPr>
                            <a:xfrm>
                              <a:off x="206829" y="609600"/>
                              <a:ext cx="560070" cy="4076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A4BED" w:rsidRPr="00EA3FEA" w:rsidRDefault="00AA4BED" w:rsidP="00AA4BED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 day</w:t>
                                </w:r>
                                <w:r w:rsidRPr="00EA3FEA"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40.7pt;margin-top:9pt;width:112.35pt;height:469.5pt;z-index:251662336" coordsize="14271,57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">
                <v:group id="Group 162" o:spid="_x0000_s1027" style="position:absolute;left:5878;top:1796;width:8393;height:56203" coordsize="8392,562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group id="Group 160" o:spid="_x0000_s1028" style="position:absolute;width:8164;height:35226" coordsize="8164,35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9" type="#_x0000_t202" style="position:absolute;left:217;width:7773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Yex8YA&#10;AADbAAAADwAAAGRycy9kb3ducmV2LnhtbESPT2sCQQzF70K/wxChN51VSilbRxGp2l6k/oHSW9hJ&#10;d1d3MsPOVLf99OYgeEt4L+/9Mpl1rlFnamPt2cBomIEiLrytuTRw2C8HL6BiQrbYeCYDfxRhNn3o&#10;TTC3/sJbOu9SqSSEY44GqpRCrnUsKnIYhz4Qi/bjW4dJ1rbUtsWLhLtGj7PsWTusWRoqDLSoqDjt&#10;fp2BzdO6S6EpP75X68/l1oWjffv6N+ax381fQSXq0t18u363gi/08osMo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Yex8YAAADbAAAADwAAAAAAAAAAAAAAAACYAgAAZHJz&#10;L2Rvd25yZXYueG1sUEsFBgAAAAAEAAQA9QAAAIsDAAAAAA==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Screen application</w:t>
                            </w:r>
                          </w:p>
                        </w:txbxContent>
                      </v:textbox>
                    </v:shape>
                    <v:shape id="Text Box 18" o:spid="_x0000_s1030" type="#_x0000_t202" style="position:absolute;left:217;top:8273;width:7163;height:5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SwcYA&#10;AADbAAAADwAAAGRycy9kb3ducmV2LnhtbESPT2sCQQzF70K/wxChN51VSilbRxGp2l6k/oHSW9hJ&#10;d1d3MsPOVLf99OYgeEt4L+/9Mpl1rlFnamPt2cBomIEiLrytuTRw2C8HL6BiQrbYeCYDfxRhNn3o&#10;TTC3/sJbOu9SqSSEY44GqpRCrnUsKnIYhz4Qi/bjW4dJ1rbUtsWLhLtGj7PsWTusWRoqDLSoqDjt&#10;fp2BzdO6S6EpP75X68/l1oWjffv6N+ax381fQSXq0t18u363gi+w8osMo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ASwcYAAADbAAAADwAAAAAAAAAAAAAAAACYAgAAZHJz&#10;L2Rvd25yZXYueG1sUEsFBgAAAAAEAAQA9QAAAIsDAAAAAA==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Schedule phone interview</w:t>
                            </w:r>
                          </w:p>
                        </w:txbxContent>
                      </v:textbox>
                    </v:shape>
                    <v:shape id="Text Box 19" o:spid="_x0000_s1031" type="#_x0000_t202" style="position:absolute;top:18288;width:7239;height:6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3WsIA&#10;AADbAAAADwAAAGRycy9kb3ducmV2LnhtbERPS2sCMRC+F/wPYQRvNauI1NUoIr56KfUB4m3YjLur&#10;m0nYRN321zeFQm/z8T1nMmtMJR5U+9Kygl43AUGcWV1yruB4WL2+gfABWWNlmRR8kYfZtPUywVTb&#10;J+/osQ+5iCHsU1RQhOBSKX1WkEHftY44chdbGwwR1rnUNT5juKlkP0mG0mDJsaFAR4uCstv+bhR8&#10;DDZNcFX+fl5vPlc74656efpWqtNu5mMQgZrwL/5zb3WcP4LfX+IBcv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3LdawgAAANsAAAAPAAAAAAAAAAAAAAAAAJgCAABkcnMvZG93&#10;bnJldi54bWxQSwUGAAAAAAQABAD1AAAAhwMAAAAA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Conduct the phone interview</w:t>
                            </w:r>
                          </w:p>
                        </w:txbxContent>
                      </v:textbox>
                    </v:shape>
                    <v:shape id="Text Box 133" o:spid="_x0000_s1032" type="#_x0000_t202" style="position:absolute;left:163;top:28901;width:8001;height:6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+oTcQA&#10;AADcAAAADwAAAGRycy9kb3ducmV2LnhtbERPS2vCQBC+C/0PyxR60021lBJdg5RG24v4AvE2ZMck&#10;Nju7ZLea+utdodDbfHzPmWSdacSZWl9bVvA8SEAQF1bXXCrYbfP+GwgfkDU2lknBL3nIpg+9Caba&#10;XnhN500oRQxhn6KCKgSXSumLigz6gXXEkTva1mCIsC2lbvESw00jh0nyKg3WHBsqdPReUfG9+TEK&#10;li+LLrim/DrMF6t8bdxJf+yvSj09drMxiEBd+Bf/uT91nD8awf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qE3EAAAA3AAAAA8AAAAAAAAAAAAAAAAAmAIAAGRycy9k&#10;b3ducmV2LnhtbFBLBQYAAAAABAAEAPUAAACJAwAAAAA=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Schedule face</w:t>
                            </w:r>
                            <w:r w:rsidR="005F2DD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733368">
                              <w:rPr>
                                <w:sz w:val="20"/>
                                <w:szCs w:val="20"/>
                              </w:rPr>
                              <w:t xml:space="preserve">to </w:t>
                            </w:r>
                            <w:r w:rsidR="005F2DD7">
                              <w:rPr>
                                <w:sz w:val="20"/>
                                <w:szCs w:val="20"/>
                              </w:rPr>
                              <w:t>-f</w:t>
                            </w:r>
                            <w:r w:rsidRPr="00733368">
                              <w:rPr>
                                <w:sz w:val="20"/>
                                <w:szCs w:val="20"/>
                              </w:rPr>
                              <w:t>ace interview</w:t>
                            </w:r>
                          </w:p>
                        </w:txbxContent>
                      </v:textbox>
                    </v:shape>
                  </v:group>
                  <v:group id="Group 161" o:spid="_x0000_s1033" style="position:absolute;left:163;top:39406;width:8229;height:16796" coordsize="8229,16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<v:shape id="Text Box 134" o:spid="_x0000_s1034" type="#_x0000_t202" style="position:absolute;width:8229;height:6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wOcMA&#10;AADcAAAADwAAAGRycy9kb3ducmV2LnhtbERPTWsCMRC9F/wPYQRvNWuVIlujiGi1F1FbKN6Gzbi7&#10;upmETdStv94IBW/zeJ8zmjSmEheqfWlZQa+bgCDOrC45V/DzvXgdgvABWWNlmRT8kYfJuPUywlTb&#10;K2/psgu5iCHsU1RQhOBSKX1WkEHftY44cgdbGwwR1rnUNV5juKnkW5K8S4Mlx4YCHc0Kyk67s1Gw&#10;Hiyb4Kr8a/+53Cy2xh31/PemVKfdTD9ABGrCU/zvXuk4vz+AxzPxAj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YwOcMAAADcAAAADwAAAAAAAAAAAAAAAACYAgAAZHJzL2Rv&#10;d25yZXYueG1sUEsFBgAAAAAEAAQA9QAAAIgDAAAAAA==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Conduct the face to face interview</w:t>
                            </w:r>
                          </w:p>
                        </w:txbxContent>
                      </v:textbox>
                    </v:shape>
                    <v:shape id="Text Box 135" o:spid="_x0000_s1035" type="#_x0000_t202" style="position:absolute;left:54;top:10014;width:8153;height:6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qVosQA&#10;AADcAAAADwAAAGRycy9kb3ducmV2LnhtbERPTWsCMRC9C/0PYYTe3KxWS9kaRaRWvUi1hdLbsJnu&#10;bt1Mwibq6q83gtDbPN7njKetqcWRGl9ZVtBPUhDEudUVFwq+Phe9FxA+IGusLZOCM3mYTh46Y8y0&#10;PfGWjrtQiBjCPkMFZQguk9LnJRn0iXXEkfu1jcEQYVNI3eAphptaDtL0WRqsODaU6GheUr7fHYyC&#10;zXDZBlcX65/35cdia9yffvu+KPXYbWevIAK14V98d690nP80gtsz8QI5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KlaLEAAAA3AAAAA8AAAAAAAAAAAAAAAAAmAIAAGRycy9k&#10;b3ducmV2LnhtbFBLBQYAAAAABAAEAPUAAACJAwAAAAA=&#10;" fillcolor="white [3201]" strokeweight="2pt">
                      <v:textbox>
                        <w:txbxContent>
                          <w:p w:rsidR="00AA4BED" w:rsidRPr="00733368" w:rsidRDefault="00AA4BED" w:rsidP="00AA4B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3368">
                              <w:rPr>
                                <w:sz w:val="20"/>
                                <w:szCs w:val="20"/>
                              </w:rPr>
                              <w:t>Make a decision on applicant</w:t>
                            </w:r>
                          </w:p>
                        </w:txbxContent>
                      </v:textbox>
                    </v:shape>
                  </v:group>
                </v:group>
                <v:group id="Group 159" o:spid="_x0000_s1036" style="position:absolute;width:2995;height:57238" coordsize="2995,57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group id="Group 158" o:spid="_x0000_s1037" style="position:absolute;top:30560;width:2995;height:26678" coordsize="2995,26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48" o:spid="_x0000_s1038" type="#_x0000_t34" style="position:absolute;left:481;width:2514;height:594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rE1sQAAADcAAAADwAAAGRycy9kb3ducmV2LnhtbESPQUvDQBCF74L/YRnBm90oGkrabSmC&#10;IN5sPehtmplm02ZnQ3ZtY369cxC8zfDevPfNcj2Gzpx5SG0UB/ezAgxLHamVxsHH7uVuDiZlFMIu&#10;Cjv44QTr1fXVEiuKF3nn8zY3RkMkVejA59xX1qbac8A0iz2Laoc4BMy6Do2lAS8aHjr7UBSlDdiK&#10;Nnjs+dlzfdp+Bwd22vvP3b6cnoim8s0eibsvcu72ZtwswGQe87/57/qVFP9RafUZnc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sTWxAAAANwAAAAPAAAAAAAAAAAA&#10;AAAAAKECAABkcnMvZG93bnJldi54bWxQSwUGAAAAAAQABAD5AAAAkgMAAAAA&#10;" adj="-947" strokecolor="black [3213]" strokeweight="2pt"/>
                    <v:shape id="Elbow Connector 149" o:spid="_x0000_s1039" type="#_x0000_t34" style="position:absolute;left:160;top:20734;width:2515;height:594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ZhTcIAAADcAAAADwAAAGRycy9kb3ducmV2LnhtbERPTWvCQBC9F/oflil4q5sWG2p0FREK&#10;4q3aQ3sbM2M2NjsbsqvG/PpuodDbPN7nzJe9a9SFu1B7MfA0zkCxlJ5qqQx87N8eX0GFiELYeGED&#10;Nw6wXNzfzbEgf5V3vuxipVKIhAIN2BjbQutQWnYYxr5lSdzRdw5jgl2lqcNrCneNfs6yXDusJTVY&#10;bHltufzenZ0BPRzs5/6QDy9EQ77VJ+Lmi4wZPfSrGajIffwX/7k3lOZPpvD7TLpAL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rZhTcIAAADcAAAADwAAAAAAAAAAAAAA&#10;AAChAgAAZHJzL2Rvd25yZXYueG1sUEsFBgAAAAAEAAQA+QAAAJADAAAAAA==&#10;" adj="-947" strokecolor="black [3213]" strokeweight="2pt"/>
                    <v:shape id="Elbow Connector 150" o:spid="_x0000_s1040" type="#_x0000_t34" style="position:absolute;left:240;top:10507;width:2675;height:617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VeDcQAAADcAAAADwAAAGRycy9kb3ducmV2LnhtbESPQUvDQBCF70L/wzIFb3aj0CCx21IE&#10;QXpr60Fv08yYjc3Ohuzaxvx65yB4m+G9ee+b1WYMnbnwkNooDu4XBRiWOlIrjYO348vdI5iUUQi7&#10;KOzghxNs1rObFVYUr7LnyyE3RkMkVejA59xX1qbac8C0iD2Lap9xCJh1HRpLA141PHT2oShKG7AV&#10;bfDY87Pn+nz4Dg7sdPLvx1M5LYmmcme/iLsPcu52Pm6fwGQe87/57/qVFH+p+PqMTm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VV4NxAAAANwAAAAPAAAAAAAAAAAA&#10;AAAAAKECAABkcnMvZG93bnJldi54bWxQSwUGAAAAAAQABAD5AAAAkgMAAAAA&#10;" adj="-947" strokecolor="black [3213]" strokeweight="2pt"/>
                    <v:shape id="Elbow Connector 152" o:spid="_x0000_s1041" type="#_x0000_t34" style="position:absolute;left:240;top:6096;width:2514;height:453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BXxMIAAADcAAAADwAAAGRycy9kb3ducmV2LnhtbERPTYvCMBC9L/gfwgje1lRBWatRRFxQ&#10;BFlrPXgbmrEtNpPSZGv990ZY2Ns83ucsVp2pREuNKy0rGA0jEMSZ1SXnCtLz9+cXCOeRNVaWScGT&#10;HKyWvY8Fxto++ERt4nMRQtjFqKDwvo6ldFlBBt3Q1sSBu9nGoA+wyaVu8BHCTSXHUTSVBksODQXW&#10;tCkouye/RsFk/5Nk27Sdsp6lh6O7VjltLkoN+t16DsJT5//Ff+6dDvMnY3g/Ey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BXxMIAAADcAAAADwAAAAAAAAAAAAAA&#10;AAChAgAAZHJzL2Rvd25yZXYueG1sUEsFBgAAAAAEAAQA+QAAAJADAAAAAA==&#10;" adj="372" strokecolor="black [3213]" strokeweight="2pt"/>
                    <v:shape id="Elbow Connector 153" o:spid="_x0000_s1042" type="#_x0000_t34" style="position:absolute;top:16683;width:2971;height:405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zyX8IAAADcAAAADwAAAGRycy9kb3ducmV2LnhtbERPTWvCQBC9F/wPywjedKOiaHQVkRZa&#10;hKIxHrwN2TEJZmdDdhvTf+8WhN7m8T5nve1MJVpqXGlZwXgUgSDOrC45V5CeP4YLEM4ja6wsk4Jf&#10;crDd9N7WGGv74BO1ic9FCGEXo4LC+zqW0mUFGXQjWxMH7mYbgz7AJpe6wUcIN5WcRNFcGiw5NBRY&#10;076g7J78GAWzr2OSvaftnPUyPXy7a5XT/qLUoN/tViA8df5f/HJ/6jB/NoW/Z8IFcvM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1zyX8IAAADcAAAADwAAAAAAAAAAAAAA&#10;AAChAgAAZHJzL2Rvd25yZXYueG1sUEsFBgAAAAAEAAQA+QAAAJADAAAAAA==&#10;" adj="372" strokecolor="black [3213]" strokeweight="2pt"/>
                  </v:group>
                  <v:group id="Group 157" o:spid="_x0000_s1043" style="position:absolute;left:160;width:2755;height:30758" coordsize="2755,30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shape id="Elbow Connector 146" o:spid="_x0000_s1044" type="#_x0000_t34" style="position:absolute;left:240;top:10347;width:2435;height:552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n1P8EAAADcAAAADwAAAGRycy9kb3ducmV2LnhtbERPTWvCQBC9C/0PyxS86aaiQVJXKYVC&#10;6U3tQW9jZppNm50N2VVjfr1bKPQ2j/c5q03vGnXhLtReDDxNM1AspadaKgOf+7fJElSIKISNFzZw&#10;4wCb9cNohQX5q2z5souVSiESCjRgY2wLrUNp2WGY+pYlcV++cxgT7CpNHV5TuGv0LMty7bCW1GCx&#10;5VfL5c/u7Azo4WQP+1M+LIiG/EN/EzdHMmb82L88g4rcx3/xn/ud0vx5Dr/PpAv0+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KfU/wQAAANwAAAAPAAAAAAAAAAAAAAAA&#10;AKECAABkcnMvZG93bnJldi54bWxQSwUGAAAAAAQABAD5AAAAjwMAAAAA&#10;" adj="-947" strokecolor="black [3213]" strokeweight="2pt"/>
                    <v:shape id="Elbow Connector 147" o:spid="_x0000_s1045" type="#_x0000_t34" style="position:absolute;left:240;top:20052;width:2515;height:594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VQpMIAAADcAAAADwAAAGRycy9kb3ducmV2LnhtbERPTWvCQBC9F/oflil4q5sWm0p0FREK&#10;4q3aQ3sbM2M2NjsbsqvG/PpuodDbPN7nzJe9a9SFu1B7MfA0zkCxlJ5qqQx87N8ep6BCRCFsvLCB&#10;GwdYLu7v5liQv8o7X3axUilEQoEGbIxtoXUoLTsMY9+yJO7oO4cxwa7S1OE1hbtGP2dZrh3Wkhos&#10;try2XH7vzs6AHg72c3/IhxeiId/qE3HzRcaMHvrVDFTkPv6L/9wbSvMnr/D7TLpAL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GVQpMIAAADcAAAADwAAAAAAAAAAAAAA&#10;AAChAgAAZHJzL2Rvd25yZXYueG1sUEsFBgAAAAAEAAQA+QAAAJADAAAAAA==&#10;" adj="-947" strokecolor="black [3213]" strokeweight="2pt"/>
                    <v:shape id="Elbow Connector 151" o:spid="_x0000_s1046" type="#_x0000_t34" style="position:absolute;left:240;top:26068;width:2451;height:46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LJs8MAAADcAAAADwAAAGRycy9kb3ducmV2LnhtbERPTWvCQBC9F/wPywjemo1CpKZZRcSC&#10;pSA1pofehuw0CWZnQ3abpP++KxR6m8f7nGw3mVYM1LvGsoJlFIMgLq1uuFJQXF8en0A4j6yxtUwK&#10;fsjBbjt7yDDVduQLDbmvRAhhl6KC2vsuldKVNRl0ke2IA/dle4M+wL6SuscxhJtWruJ4LQ02HBpq&#10;7OhQU3nLv42C5PU9L4/FsGa9Kd7O7rOt6PCh1GI+7Z9BeJr8v/jPfdJhfrKE+zPhAr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CybPDAAAA3AAAAA8AAAAAAAAAAAAA&#10;AAAAoQIAAGRycy9kb3ducmV2LnhtbFBLBQYAAAAABAAEAPkAAACRAwAAAAA=&#10;" adj="372" strokecolor="black [3213]" strokeweight="2pt"/>
                    <v:shape id="Elbow Connector 154" o:spid="_x0000_s1047" type="#_x0000_t34" style="position:absolute;left:240;top:6096;width:2210;height:4267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VqK8IAAADcAAAADwAAAGRycy9kb3ducmV2LnhtbERPTWvCQBC9F/wPywjedKOoaHQVkRZa&#10;hKIxHrwN2TEJZmdDdhvTf+8WhN7m8T5nve1MJVpqXGlZwXgUgSDOrC45V5CeP4YLEM4ja6wsk4Jf&#10;crDd9N7WGGv74BO1ic9FCGEXo4LC+zqW0mUFGXQjWxMH7mYbgz7AJpe6wUcIN5WcRNFcGiw5NBRY&#10;076g7J78GAWzr2OSvaftnPUyPXy7a5XT/qLUoN/tViA8df5f/HJ/6jB/NoW/Z8IFcvM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VqK8IAAADcAAAADwAAAAAAAAAAAAAA&#10;AAChAgAAZHJzL2Rvd25yZXYueG1sUEsFBgAAAAAEAAQA+QAAAJADAAAAAA==&#10;" adj="372" strokecolor="black [3213]" strokeweight="2pt"/>
                    <v:shape id="Elbow Connector 155" o:spid="_x0000_s1048" type="#_x0000_t34" style="position:absolute;left:280;top:15961;width:2210;height:4268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nPsMIAAADcAAAADwAAAGRycy9kb3ducmV2LnhtbERPTWvCQBC9F/wPywjedKMQsamriCgo&#10;grQxHnobstMkNDsbsmuM/94VCr3N433Oct2bWnTUusqygukkAkGcW11xoSC77McLEM4ja6wtk4IH&#10;OVivBm9LTLS98xd1qS9ECGGXoILS+yaR0uUlGXQT2xAH7se2Bn2AbSF1i/cQbmo5i6K5NFhxaCix&#10;oW1J+W96Mwri42ea77Juzvo9O53dd13Q9qrUaNhvPkB46v2/+M990GF+HMPrmXCB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nPsMIAAADcAAAADwAAAAAAAAAAAAAA&#10;AAChAgAAZHJzL2Rvd25yZXYueG1sUEsFBgAAAAAEAAQA+QAAAJADAAAAAA==&#10;" adj="372" strokecolor="black [3213]" strokeweight="2pt"/>
                    <v:shape id="Elbow Connector 156" o:spid="_x0000_s1049" type="#_x0000_t34" style="position:absolute;width:2514;height:594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j4sEAAADcAAAADwAAAGRycy9kb3ducmV2LnhtbERPS2vCQBC+F/wPywje6saCoURXKQWh&#10;9ObjUG9jZsymzc6G7FZjfr1bKHibj+85y3XvGnXhLtReDMymGSiW0lMtlYHDfvP8CipEFMLGCxu4&#10;cYD1avS0xIL8VbZ82cVKpRAJBRqwMbaF1qG07DBMfcuSuLPvHMYEu0pTh9cU7hr9kmW5dlhLarDY&#10;8rvl8mf36wzo4WS/9qd8mBMN+af+Jm6OZMxk3L8tQEXu40P87/6gNH+ew98z6QK9u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8GPiwQAAANwAAAAPAAAAAAAAAAAAAAAA&#10;AKECAABkcnMvZG93bnJldi54bWxQSwUGAAAAAAQABAD5AAAAjwMAAAAA&#10;" adj="-947" strokecolor="black [3213]" strokeweight="2pt"/>
                  </v:group>
                </v:group>
                <v:group id="Group 177" o:spid="_x0000_s1050" style="position:absolute;left:54;top:762;width:8050;height:55402" coordsize="8049,55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Text Box 168" o:spid="_x0000_s1051" type="#_x0000_t202" style="position:absolute;left:2068;top:15729;width:5600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jpc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+EVp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3jpcYAAADcAAAADwAAAAAAAAAAAAAAAACYAgAAZHJz&#10;L2Rvd25yZXYueG1sUEsFBgAAAAAEAAQA9QAAAIsDAAAAAA==&#10;" filled="f" stroked="f" strokeweight=".5pt">
                    <v:textbox>
                      <w:txbxContent>
                        <w:p w:rsidR="00AA4BED" w:rsidRPr="00EA3FEA" w:rsidRDefault="00AA4BED" w:rsidP="00AA4BED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 day</w:t>
                          </w:r>
                          <w:r w:rsidRPr="00EA3FEA"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  <v:group id="Group 176" o:spid="_x0000_s1052" style="position:absolute;width:6365;height:55402" coordsize="6365,55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<v:shape id="Text Box 167" o:spid="_x0000_s1053" type="#_x0000_t202" style="position:absolute;left:217;width:5601;height:4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J318MA&#10;AADcAAAADwAAAGRycy9kb3ducmV2LnhtbERPS4vCMBC+C/6HMII3TRV0S9coUhBF1oOPi7exGduy&#10;zaQ2Ubv76zfCgrf5+J4zW7SmEg9qXGlZwWgYgSDOrC45V3A6rgYxCOeRNVaWScEPOVjMu50ZJto+&#10;eU+Pg89FCGGXoILC+zqR0mUFGXRDWxMH7mobgz7AJpe6wWcIN5UcR9FUGiw5NBRYU1pQ9n24GwXb&#10;dLXD/WVs4t8qXX9dl/XtdJ4o1e+1y08Qnlr/Fv+7NzrMn37A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J318MAAADcAAAADwAAAAAAAAAAAAAAAACYAgAAZHJzL2Rv&#10;d25yZXYueG1sUEsFBgAAAAAEAAQA9QAAAIgDAAAAAA==&#10;" filled="f" stroked="f" strokeweight=".5pt">
                      <v:textbox>
                        <w:txbxContent>
                          <w:p w:rsidR="00AA4BED" w:rsidRPr="00EA3FEA" w:rsidRDefault="00AA4BED" w:rsidP="00AA4B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EA3FEA">
                              <w:rPr>
                                <w:sz w:val="18"/>
                                <w:szCs w:val="18"/>
                              </w:rPr>
                              <w:t>0 minutes</w:t>
                            </w:r>
                          </w:p>
                        </w:txbxContent>
                      </v:textbox>
                    </v:shape>
                    <v:group id="Group 175" o:spid="_x0000_s1054" style="position:absolute;top:10504;width:6365;height:44898" coordsize="6365,44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<v:shape id="Text Box 163" o:spid="_x0000_s1055" type="#_x0000_t202" style="position:absolute;left:381;top:9906;width:5606;height:4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x1M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XHUxQAAANwAAAAPAAAAAAAAAAAAAAAAAJgCAABkcnMv&#10;ZG93bnJldi54bWxQSwUGAAAAAAQABAD1AAAAigMAAAAA&#10;" filled="f" stroked="f" strokeweight=".5pt">
                        <v:textbox>
                          <w:txbxContent>
                            <w:p w:rsidR="00AA4BED" w:rsidRPr="00EA3FEA" w:rsidRDefault="00AA4BED" w:rsidP="00AA4BE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EA3FEA">
                                <w:rPr>
                                  <w:sz w:val="18"/>
                                  <w:szCs w:val="18"/>
                                </w:rPr>
                                <w:t>0 minutes</w:t>
                              </w:r>
                            </w:p>
                          </w:txbxContent>
                        </v:textbox>
                      </v:shape>
                      <v:shape id="Text Box 164" o:spid="_x0000_s1056" type="#_x0000_t202" style="position:absolute;left:326;top:20301;width:6039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DpoMUA&#10;AADcAAAADwAAAGRycy9kb3ducmV2LnhtbERPS2vCQBC+F/wPyxR6q5uGKi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OmgxQAAANwAAAAPAAAAAAAAAAAAAAAAAJgCAABkcnMv&#10;ZG93bnJldi54bWxQSwUGAAAAAAQABAD1AAAAigMAAAAA&#10;" filled="f" stroked="f" strokeweight=".5pt">
                        <v:textbox>
                          <w:txbxContent>
                            <w:p w:rsidR="00AA4BED" w:rsidRPr="00EA3FEA" w:rsidRDefault="00AA4BED" w:rsidP="00AA4BE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5 </w:t>
                              </w:r>
                              <w:r w:rsidRPr="00EA3FEA">
                                <w:rPr>
                                  <w:sz w:val="18"/>
                                  <w:szCs w:val="18"/>
                                </w:rPr>
                                <w:t>minutes</w:t>
                              </w:r>
                            </w:p>
                          </w:txbxContent>
                        </v:textbox>
                      </v:shape>
                      <v:shape id="Text Box 165" o:spid="_x0000_s1057" type="#_x0000_t202" style="position:absolute;top:30861;width:5600;height:4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MO8IA&#10;AADcAAAADwAAAGRycy9kb3ducmV2LnhtbERPy6rCMBDdC/5DmAvuNL2CItUoUhBFdOFj425uM7bl&#10;NpPaRK1+vREEd3M4z5nMGlOKG9WusKzgtxeBIE6tLjhTcDwsuiMQziNrLC2Tggc5mE3brQnG2t55&#10;R7e9z0QIYRejgtz7KpbSpTkZdD1bEQfubGuDPsA6k7rGewg3pexH0VAaLDg05FhRklP6v78aBetk&#10;scXdX9+MnmWy3Jzn1eV4GijV+WnmYxCeGv8Vf9wrHeYPB/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Ew7wgAAANwAAAAPAAAAAAAAAAAAAAAAAJgCAABkcnMvZG93&#10;bnJldi54bWxQSwUGAAAAAAQABAD1AAAAhwMAAAAA&#10;" filled="f" stroked="f" strokeweight=".5pt">
                        <v:textbox>
                          <w:txbxContent>
                            <w:p w:rsidR="00AA4BED" w:rsidRPr="00EA3FEA" w:rsidRDefault="00AA4BED" w:rsidP="00AA4BE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EA3FEA">
                                <w:rPr>
                                  <w:sz w:val="18"/>
                                  <w:szCs w:val="18"/>
                                </w:rPr>
                                <w:t>0 minutes</w:t>
                              </w:r>
                            </w:p>
                          </w:txbxContent>
                        </v:textbox>
                      </v:shape>
                      <v:shape id="Text Box 166" o:spid="_x0000_s1058" type="#_x0000_t202" style="position:absolute;left:326;top:40821;width:5601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STMQA&#10;AADcAAAADwAAAGRycy9kb3ducmV2LnhtbERPS2vCQBC+C/0PyxR6041Cg0TXEAJiKe3Bx8XbmB2T&#10;YHY2ZrdJ2l/fLRS8zcf3nHU6mkb01LnasoL5LAJBXFhdc6ngdNxOlyCcR9bYWCYF3+Qg3TxN1pho&#10;O/Ce+oMvRQhhl6CCyvs2kdIVFRl0M9sSB+5qO4M+wK6UusMhhJtGLqIolgZrDg0VtpRXVNwOX0bB&#10;e779xP1lYZY/Tb77uGbt/XR+VerlecxWIDyN/iH+d7/pMD+O4e+ZcIH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0kzEAAAA3AAAAA8AAAAAAAAAAAAAAAAAmAIAAGRycy9k&#10;b3ducmV2LnhtbFBLBQYAAAAABAAEAPUAAACJAwAAAAA=&#10;" filled="f" stroked="f" strokeweight=".5pt">
                        <v:textbox>
                          <w:txbxContent>
                            <w:p w:rsidR="00AA4BED" w:rsidRPr="00EA3FEA" w:rsidRDefault="00AA4BED" w:rsidP="00AA4BE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EA3FEA">
                                <w:rPr>
                                  <w:sz w:val="18"/>
                                  <w:szCs w:val="18"/>
                                </w:rPr>
                                <w:t>0 minutes</w:t>
                              </w:r>
                            </w:p>
                          </w:txbxContent>
                        </v:textbox>
                      </v:shape>
                      <v:shape id="Text Box 169" o:spid="_x0000_s1059" type="#_x0000_t202" style="position:absolute;left:217;width:5606;height:4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GPsQA&#10;AADcAAAADwAAAGRycy9kb3ducmV2LnhtbERPTWvCQBC9F/wPywi9NZsKDTbNKhKQlqIHYy69TbNj&#10;EpqdTbNbTf31riB4m8f7nGw5mk4caXCtZQXPUQyCuLK65VpBuV8/zUE4j6yxs0wK/snBcjF5yDDV&#10;9sQ7Oha+FiGEXYoKGu/7VEpXNWTQRbYnDtzBDgZ9gEMt9YCnEG46OYvjRBpsOTQ02FPeUPVT/BkF&#10;n/l6i7vvmZmfu/x9c1j1v+XXi1KP03H1BsLT6O/im/tDh/nJK1yfCR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Rj7EAAAA3AAAAA8AAAAAAAAAAAAAAAAAmAIAAGRycy9k&#10;b3ducmV2LnhtbFBLBQYAAAAABAAEAPUAAACJAwAAAAA=&#10;" filled="f" stroked="f" strokeweight=".5pt">
                        <v:textbox>
                          <w:txbxContent>
                            <w:p w:rsidR="00AA4BED" w:rsidRPr="00EA3FEA" w:rsidRDefault="00AA4BED" w:rsidP="00AA4BE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A3FEA">
                                <w:rPr>
                                  <w:sz w:val="18"/>
                                  <w:szCs w:val="18"/>
                                </w:rPr>
                                <w:t>10 minutes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170" o:spid="_x0000_s1060" type="#_x0000_t202" style="position:absolute;left:2449;top:47461;width:5600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  <v:textbox>
                      <w:txbxContent>
                        <w:p w:rsidR="00AA4BED" w:rsidRPr="00EA3FEA" w:rsidRDefault="00AA4BED" w:rsidP="00AA4BED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 day</w:t>
                          </w:r>
                        </w:p>
                      </w:txbxContent>
                    </v:textbox>
                  </v:shape>
                  <v:shape id="Text Box 171" o:spid="_x0000_s1061" type="#_x0000_t202" style="position:absolute;left:2449;top:26289;width:5600;height:4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c5c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P81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3OXEAAAA3AAAAA8AAAAAAAAAAAAAAAAAmAIAAGRycy9k&#10;b3ducmV2LnhtbFBLBQYAAAAABAAEAPUAAACJAwAAAAA=&#10;" filled="f" stroked="f" strokeweight=".5pt">
                    <v:textbox>
                      <w:txbxContent>
                        <w:p w:rsidR="00AA4BED" w:rsidRPr="00EA3FEA" w:rsidRDefault="00AA4BED" w:rsidP="00AA4BED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5 day</w:t>
                          </w:r>
                          <w:r w:rsidRPr="00EA3FEA"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2" type="#_x0000_t202" style="position:absolute;left:2231;top:37011;width:5601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Cks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/jCG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CksMAAADcAAAADwAAAAAAAAAAAAAAAACYAgAAZHJzL2Rv&#10;d25yZXYueG1sUEsFBgAAAAAEAAQA9QAAAIgDAAAAAA==&#10;" filled="f" stroked="f" strokeweight=".5pt">
                    <v:textbox>
                      <w:txbxContent>
                        <w:p w:rsidR="00AA4BED" w:rsidRPr="00EA3FEA" w:rsidRDefault="00AA4BED" w:rsidP="00AA4BED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5 day</w:t>
                          </w:r>
                          <w:r w:rsidRPr="00EA3FEA"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3" o:spid="_x0000_s1063" type="#_x0000_t202" style="position:absolute;left:2068;top:6096;width:5600;height:4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Cc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H3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CcMAAADcAAAADwAAAAAAAAAAAAAAAACYAgAAZHJzL2Rv&#10;d25yZXYueG1sUEsFBgAAAAAEAAQA9QAAAIgDAAAAAA==&#10;" filled="f" stroked="f" strokeweight=".5pt">
                    <v:textbox>
                      <w:txbxContent>
                        <w:p w:rsidR="00AA4BED" w:rsidRPr="00EA3FEA" w:rsidRDefault="00AA4BED" w:rsidP="00AA4BED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 day</w:t>
                          </w:r>
                          <w:r w:rsidRPr="00EA3FEA"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F1A4E" w:rsidRDefault="00AA4BED">
      <w:pPr>
        <w:spacing w:after="0"/>
        <w:rPr>
          <w:color w:val="000000" w:themeColor="text1"/>
        </w:rPr>
      </w:pPr>
      <w:r w:rsidRPr="00A31F69">
        <w:rPr>
          <w:color w:val="000000" w:themeColor="text1"/>
        </w:rPr>
        <w:t xml:space="preserve">15. </w:t>
      </w: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26035</wp:posOffset>
                </wp:positionV>
                <wp:extent cx="1935480" cy="312420"/>
                <wp:effectExtent l="19050" t="19050" r="26670" b="30480"/>
                <wp:wrapNone/>
                <wp:docPr id="182" name="Right Arrow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935480" cy="3124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2" o:spid="_x0000_s1026" type="#_x0000_t13" style="position:absolute;margin-left:150pt;margin-top:2.05pt;width:152.4pt;height:24.6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" adj="19857" filled="f" strokecolor="black [3213]" strokeweight="1pt">
                <v:path arrowok="t"/>
              </v:shape>
            </w:pict>
          </mc:Fallback>
        </mc:AlternateContent>
      </w: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31750</wp:posOffset>
                </wp:positionV>
                <wp:extent cx="1150620" cy="2103120"/>
                <wp:effectExtent l="38100" t="38100" r="30480" b="30480"/>
                <wp:wrapNone/>
                <wp:docPr id="190" name="Straight Arrow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150620" cy="21031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0" o:spid="_x0000_s1026" type="#_x0000_t32" style="position:absolute;margin-left:303pt;margin-top:2.5pt;width:90.6pt;height:165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" strokecolor="black [3213]" strokeweight="2pt">
                <v:stroke endarrow="block" joinstyle="miter"/>
                <o:lock v:ext="edit" shapetype="f"/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69850</wp:posOffset>
                </wp:positionV>
                <wp:extent cx="1165860" cy="518160"/>
                <wp:effectExtent l="0" t="0" r="15240" b="1524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6586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4BED" w:rsidRPr="00A301BE" w:rsidRDefault="00AA4BED" w:rsidP="00AA4BED">
                            <w:pPr>
                              <w:rPr>
                                <w:color w:val="000000" w:themeColor="text1"/>
                              </w:rPr>
                            </w:pPr>
                            <w:r w:rsidRPr="00A301BE">
                              <w:rPr>
                                <w:color w:val="000000" w:themeColor="text1"/>
                              </w:rPr>
                              <w:t>Notify other applicants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9" o:spid="_x0000_s1064" type="#_x0000_t202" style="position:absolute;margin-left:325.8pt;margin-top:5.5pt;width:91.8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" fillcolor="white [3201]" strokeweight=".5pt">
                <v:path arrowok="t"/>
                <v:textbox>
                  <w:txbxContent>
                    <w:p w:rsidR="00AA4BED" w:rsidRPr="00A301BE" w:rsidRDefault="00AA4BED" w:rsidP="00AA4BED">
                      <w:pPr>
                        <w:rPr>
                          <w:color w:val="000000" w:themeColor="text1"/>
                        </w:rPr>
                      </w:pPr>
                      <w:r w:rsidRPr="00A301BE">
                        <w:rPr>
                          <w:color w:val="000000" w:themeColor="text1"/>
                        </w:rPr>
                        <w:t>Notify other applicants</w:t>
                      </w:r>
                    </w:p>
                  </w:txbxContent>
                </v:textbox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39370</wp:posOffset>
                </wp:positionV>
                <wp:extent cx="914400" cy="411480"/>
                <wp:effectExtent l="0" t="0" r="19050" b="26670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4BED" w:rsidRPr="00315997" w:rsidRDefault="00AA4BED" w:rsidP="00AA4BED">
                            <w:r>
                              <w:t xml:space="preserve">HR </w:t>
                            </w:r>
                            <w:r w:rsidR="005F2DD7">
                              <w:t>s</w:t>
                            </w:r>
                            <w:r>
                              <w:t>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5" o:spid="_x0000_s1065" type="#_x0000_t202" style="position:absolute;margin-left:364.8pt;margin-top:3.1pt;width:1in;height:3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" fillcolor="white [3201]" strokeweight="1.5pt">
                <v:path arrowok="t"/>
                <v:textbox>
                  <w:txbxContent>
                    <w:p w:rsidR="00AA4BED" w:rsidRPr="00315997" w:rsidRDefault="00AA4BED" w:rsidP="00AA4BED">
                      <w:r>
                        <w:t xml:space="preserve">HR </w:t>
                      </w:r>
                      <w:r w:rsidR="005F2DD7">
                        <w:t>s</w:t>
                      </w:r>
                      <w:r>
                        <w:t>ystem</w:t>
                      </w:r>
                    </w:p>
                  </w:txbxContent>
                </v:textbox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130175</wp:posOffset>
                </wp:positionV>
                <wp:extent cx="640080" cy="2221230"/>
                <wp:effectExtent l="0" t="38100" r="64770" b="26670"/>
                <wp:wrapNone/>
                <wp:docPr id="187" name="Straight Arrow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080" cy="22212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7" o:spid="_x0000_s1026" type="#_x0000_t32" style="position:absolute;margin-left:354pt;margin-top:10.25pt;width:50.4pt;height:174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" strokecolor="black [3213]" strokeweight="2pt">
                <v:stroke endarrow="block" joinstyle="miter"/>
                <o:lock v:ext="edit" shapetype="f"/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40005</wp:posOffset>
                </wp:positionV>
                <wp:extent cx="1386840" cy="815340"/>
                <wp:effectExtent l="0" t="0" r="22860" b="22860"/>
                <wp:wrapNone/>
                <wp:docPr id="188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684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4BED" w:rsidRDefault="00AA4BED" w:rsidP="00AA4BED">
                            <w:r>
                              <w:t xml:space="preserve">Close </w:t>
                            </w:r>
                            <w:r w:rsidR="00482884">
                              <w:t>p</w:t>
                            </w:r>
                            <w:r>
                              <w:t>osition</w:t>
                            </w:r>
                          </w:p>
                          <w:p w:rsidR="00AA4BED" w:rsidRDefault="00AA4BED" w:rsidP="00AA4BED">
                            <w:r>
                              <w:t>Schedule training for newbie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8" o:spid="_x0000_s1066" type="#_x0000_t202" style="position:absolute;margin-left:338.4pt;margin-top:3.15pt;width:109.2pt;height:6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" fillcolor="white [3201]" strokeweight=".5pt">
                <v:path arrowok="t"/>
                <v:textbox>
                  <w:txbxContent>
                    <w:p w:rsidR="00AA4BED" w:rsidRDefault="00AA4BED" w:rsidP="00AA4BED">
                      <w:r>
                        <w:t xml:space="preserve">Close </w:t>
                      </w:r>
                      <w:r w:rsidR="00482884">
                        <w:t>p</w:t>
                      </w:r>
                      <w:r>
                        <w:t>osition</w:t>
                      </w:r>
                    </w:p>
                    <w:p w:rsidR="00AA4BED" w:rsidRDefault="00AA4BED" w:rsidP="00AA4BED">
                      <w:r>
                        <w:t>Schedule training for newbie</w:t>
                      </w:r>
                    </w:p>
                  </w:txbxContent>
                </v:textbox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4008120</wp:posOffset>
                </wp:positionH>
                <wp:positionV relativeFrom="paragraph">
                  <wp:posOffset>100965</wp:posOffset>
                </wp:positionV>
                <wp:extent cx="1112520" cy="465455"/>
                <wp:effectExtent l="0" t="0" r="11430" b="10795"/>
                <wp:wrapNone/>
                <wp:docPr id="183" name="Snip Diagonal Corner 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2520" cy="465455"/>
                        </a:xfrm>
                        <a:prstGeom prst="snip2Diag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nip Diagonal Corner Rectangle 183" o:spid="_x0000_s1026" style="position:absolute;margin-left:315.6pt;margin-top:7.95pt;width:87.6pt;height:3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112520,465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" path="m,l1034943,r77577,77577l1112520,465455r,l77577,465455,,387878,,xe" filled="f" strokecolor="black [3213]" strokeweight="1pt">
                <v:stroke joinstyle="miter"/>
                <v:path arrowok="t" o:connecttype="custom" o:connectlocs="0,0;1034943,0;1112520,77577;1112520,465455;1112520,465455;77577,465455;0,387878;0,0" o:connectangles="0,0,0,0,0,0,0,0"/>
              </v:shape>
            </w:pict>
          </mc:Fallback>
        </mc:AlternateContent>
      </w: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177165</wp:posOffset>
                </wp:positionV>
                <wp:extent cx="1935480" cy="312420"/>
                <wp:effectExtent l="0" t="19050" r="45720" b="30480"/>
                <wp:wrapNone/>
                <wp:docPr id="181" name="Right Arrow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5480" cy="3124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81" o:spid="_x0000_s1026" type="#_x0000_t13" style="position:absolute;margin-left:158.4pt;margin-top:13.95pt;width:152.4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" adj="19857" filled="f" strokecolor="black [3213]" strokeweight="1pt">
                <v:path arrowok="t"/>
              </v:shape>
            </w:pict>
          </mc:Fallback>
        </mc:AlternateContent>
      </w:r>
    </w:p>
    <w:p w:rsidR="00EF1A4E" w:rsidRDefault="007B7C72">
      <w:pPr>
        <w:spacing w:after="0"/>
        <w:rPr>
          <w:color w:val="333333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9525</wp:posOffset>
                </wp:positionV>
                <wp:extent cx="830580" cy="407670"/>
                <wp:effectExtent l="0" t="0" r="0" b="0"/>
                <wp:wrapNone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05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4BED" w:rsidRPr="00EA3FEA" w:rsidRDefault="00AA4BED" w:rsidP="00AA4B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Human </w:t>
                            </w:r>
                            <w:r w:rsidR="005F2DD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67" type="#_x0000_t202" style="position:absolute;margin-left:323.4pt;margin-top:.75pt;width:65.4pt;height:3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" filled="f" stroked="f" strokeweight=".5pt">
                <v:path arrowok="t"/>
                <v:textbox>
                  <w:txbxContent>
                    <w:p w:rsidR="00AA4BED" w:rsidRPr="00EA3FEA" w:rsidRDefault="00AA4BED" w:rsidP="00AA4BE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Human </w:t>
                      </w:r>
                      <w:r w:rsidR="005F2DD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esources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7B7C72">
      <w:pPr>
        <w:spacing w:after="0"/>
        <w:rPr>
          <w:color w:val="333333"/>
        </w:rPr>
      </w:pPr>
      <w:r>
        <w:rPr>
          <w:noProof/>
          <w:color w:val="333333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136525</wp:posOffset>
                </wp:positionV>
                <wp:extent cx="919480" cy="484505"/>
                <wp:effectExtent l="0" t="0" r="13970" b="10795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9480" cy="484505"/>
                          <a:chOff x="0" y="0"/>
                          <a:chExt cx="919480" cy="484414"/>
                        </a:xfrm>
                      </wpg:grpSpPr>
                      <wps:wsp>
                        <wps:cNvPr id="174" name="Text Box 174"/>
                        <wps:cNvSpPr txBox="1"/>
                        <wps:spPr>
                          <a:xfrm>
                            <a:off x="0" y="0"/>
                            <a:ext cx="435429" cy="48441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AA4BED" w:rsidRDefault="00AA4BED" w:rsidP="00AA4BE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VAT</w:t>
                              </w:r>
                            </w:p>
                            <w:p w:rsidR="00AA4BED" w:rsidRPr="00EA3FEA" w:rsidRDefault="00AA4BED" w:rsidP="00AA4BE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365 min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179"/>
                        <wps:cNvSpPr txBox="1"/>
                        <wps:spPr>
                          <a:xfrm>
                            <a:off x="419100" y="0"/>
                            <a:ext cx="500380" cy="48441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AA4BED" w:rsidRDefault="00AA4BED" w:rsidP="00AA4BE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LEAD</w:t>
                              </w:r>
                            </w:p>
                            <w:p w:rsidR="00AA4BED" w:rsidRPr="00EA3FEA" w:rsidRDefault="00AA4BED" w:rsidP="00AA4BE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 days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68" style="position:absolute;margin-left:32.55pt;margin-top:10.75pt;width:72.4pt;height:38.15pt;z-index:251663360" coordsize="9194,4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">
                <v:shape id="Text Box 174" o:spid="_x0000_s1069" type="#_x0000_t202" style="position:absolute;width:4354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bm8UA&#10;AADcAAAADwAAAGRycy9kb3ducmV2LnhtbERPTWvCQBC9C/0PyxR6kbqpFVujq4hSkLYIjSJ4G7Jj&#10;EpqdjdmNif++WxC8zeN9zmzRmVJcqHaFZQUvgwgEcWp1wZmC/e7j+R2E88gaS8uk4EoOFvOH3gxj&#10;bVv+oUviMxFC2MWoIPe+iqV0aU4G3cBWxIE72dqgD7DOpK6xDeGmlMMoGkuDBYeGHCta5ZT+Jo1R&#10;MCnbTy8Pu+36e7R25+a1f2y+GqWeHrvlFISnzt/FN/dGh/lvI/h/Jlw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RubxQAAANwAAAAPAAAAAAAAAAAAAAAAAJgCAABkcnMv&#10;ZG93bnJldi54bWxQSwUGAAAAAAQABAD1AAAAigMAAAAA&#10;" filled="f" strokecolor="black [3213]" strokeweight="1pt">
                  <v:textbox>
                    <w:txbxContent>
                      <w:p w:rsidR="00AA4BED" w:rsidRDefault="00AA4BED" w:rsidP="00AA4BE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VAT</w:t>
                        </w:r>
                      </w:p>
                      <w:p w:rsidR="00AA4BED" w:rsidRPr="00EA3FEA" w:rsidRDefault="00AA4BED" w:rsidP="00AA4BE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365 min</w:t>
                        </w:r>
                      </w:p>
                    </w:txbxContent>
                  </v:textbox>
                </v:shape>
                <v:shape id="Text Box 179" o:spid="_x0000_s1070" type="#_x0000_t202" style="position:absolute;left:4191;width:5003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y0BcUA&#10;AADcAAAADwAAAGRycy9kb3ducmV2LnhtbERP22rCQBB9L/gPywh9Ed30gpfoKqVSKFUEowi+Ddkx&#10;CWZn0+zGpH/fLQh9m8O5zmLVmVLcqHaFZQVPowgEcWp1wZmC4+FjOAXhPLLG0jIp+CEHq2XvYYGx&#10;ti3v6Zb4TIQQdjEqyL2vYildmpNBN7IVceAutjboA6wzqWtsQ7gp5XMUjaXBgkNDjhW955Rek8Yo&#10;mJXtl5enw269fV277+ZlcG42jVKP/e5tDsJT5//Fd/enDvMnM/h7Jlw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LQFxQAAANwAAAAPAAAAAAAAAAAAAAAAAJgCAABkcnMv&#10;ZG93bnJldi54bWxQSwUGAAAAAAQABAD1AAAAigMAAAAA&#10;" filled="f" strokecolor="black [3213]" strokeweight="1pt">
                  <v:textbox>
                    <w:txbxContent>
                      <w:p w:rsidR="00AA4BED" w:rsidRDefault="00AA4BED" w:rsidP="00AA4BE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LEAD</w:t>
                        </w:r>
                      </w:p>
                      <w:p w:rsidR="00AA4BED" w:rsidRPr="00EA3FEA" w:rsidRDefault="00AA4BED" w:rsidP="00AA4BE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15 days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EF1A4E">
      <w:pPr>
        <w:spacing w:after="0"/>
        <w:rPr>
          <w:color w:val="333333"/>
        </w:rPr>
      </w:pPr>
    </w:p>
    <w:p w:rsidR="00EF1A4E" w:rsidRDefault="00482884">
      <w:pPr>
        <w:spacing w:after="0"/>
        <w:rPr>
          <w:color w:val="000000" w:themeColor="text1"/>
        </w:rPr>
      </w:pPr>
      <w:r>
        <w:rPr>
          <w:color w:val="000000" w:themeColor="text1"/>
        </w:rPr>
        <w:t>Cognitive Domain: Application</w:t>
      </w:r>
    </w:p>
    <w:p w:rsidR="00EF1A4E" w:rsidRDefault="00482884">
      <w:pPr>
        <w:spacing w:after="0"/>
        <w:rPr>
          <w:color w:val="000000" w:themeColor="text1"/>
        </w:rPr>
      </w:pPr>
      <w:r>
        <w:rPr>
          <w:color w:val="000000" w:themeColor="text1"/>
        </w:rPr>
        <w:t>Difficulty Level: Hard</w:t>
      </w:r>
    </w:p>
    <w:p w:rsidR="004975C8" w:rsidRDefault="004975C8" w:rsidP="007B7C72">
      <w:pPr>
        <w:spacing w:after="0"/>
      </w:pPr>
    </w:p>
    <w:sectPr w:rsidR="004975C8" w:rsidSect="003E708D">
      <w:headerReference w:type="default" r:id="rId34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5C8" w:rsidRDefault="004975C8">
      <w:r>
        <w:separator/>
      </w:r>
    </w:p>
  </w:endnote>
  <w:endnote w:type="continuationSeparator" w:id="0">
    <w:p w:rsidR="004975C8" w:rsidRDefault="0049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5C8" w:rsidRDefault="004975C8">
      <w:r>
        <w:separator/>
      </w:r>
    </w:p>
  </w:footnote>
  <w:footnote w:type="continuationSeparator" w:id="0">
    <w:p w:rsidR="004975C8" w:rsidRDefault="0049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01F" w:rsidRDefault="004762E3" w:rsidP="003E708D">
    <w:pPr>
      <w:pStyle w:val="Header"/>
      <w:jc w:val="right"/>
    </w:pPr>
    <w:r>
      <w:t>Instructor</w:t>
    </w:r>
    <w:r w:rsidR="00542CC3">
      <w:t xml:space="preserve"> </w:t>
    </w:r>
    <w:r>
      <w:t>Resource</w:t>
    </w:r>
  </w:p>
  <w:p w:rsidR="004762E3" w:rsidRDefault="00AE58E0" w:rsidP="003E708D">
    <w:pPr>
      <w:pStyle w:val="Header"/>
      <w:jc w:val="right"/>
      <w:rPr>
        <w:i/>
      </w:rPr>
    </w:pPr>
    <w:r>
      <w:t>Venkataraman,</w:t>
    </w:r>
    <w:r w:rsidR="004762E3">
      <w:t xml:space="preserve"> </w:t>
    </w:r>
    <w:r>
      <w:rPr>
        <w:i/>
      </w:rPr>
      <w:t>Operations Management, 1e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AE58E0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53995"/>
    <w:rsid w:val="000F388C"/>
    <w:rsid w:val="00133E6C"/>
    <w:rsid w:val="00185227"/>
    <w:rsid w:val="001B761C"/>
    <w:rsid w:val="001F7343"/>
    <w:rsid w:val="0022707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7148"/>
    <w:rsid w:val="0041308D"/>
    <w:rsid w:val="004762E3"/>
    <w:rsid w:val="00482884"/>
    <w:rsid w:val="00486A8A"/>
    <w:rsid w:val="004975C8"/>
    <w:rsid w:val="004B17D5"/>
    <w:rsid w:val="004C7FAF"/>
    <w:rsid w:val="00500B36"/>
    <w:rsid w:val="0053536D"/>
    <w:rsid w:val="00542CC3"/>
    <w:rsid w:val="005646CF"/>
    <w:rsid w:val="00582851"/>
    <w:rsid w:val="00593132"/>
    <w:rsid w:val="005F2DD7"/>
    <w:rsid w:val="005F6A4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7B7C72"/>
    <w:rsid w:val="00811EC9"/>
    <w:rsid w:val="00832E78"/>
    <w:rsid w:val="00852986"/>
    <w:rsid w:val="00870008"/>
    <w:rsid w:val="00876836"/>
    <w:rsid w:val="008978D0"/>
    <w:rsid w:val="008B339D"/>
    <w:rsid w:val="008C4617"/>
    <w:rsid w:val="008D029E"/>
    <w:rsid w:val="008E46E0"/>
    <w:rsid w:val="00942AE2"/>
    <w:rsid w:val="00956287"/>
    <w:rsid w:val="00963D40"/>
    <w:rsid w:val="00974AA9"/>
    <w:rsid w:val="009A40A6"/>
    <w:rsid w:val="009B2FE8"/>
    <w:rsid w:val="009B58DA"/>
    <w:rsid w:val="00A059F3"/>
    <w:rsid w:val="00A1465F"/>
    <w:rsid w:val="00A44E55"/>
    <w:rsid w:val="00A84C45"/>
    <w:rsid w:val="00AA4BED"/>
    <w:rsid w:val="00AB42AC"/>
    <w:rsid w:val="00AD5452"/>
    <w:rsid w:val="00AD5E2E"/>
    <w:rsid w:val="00AE58E0"/>
    <w:rsid w:val="00AF311C"/>
    <w:rsid w:val="00AF4F8B"/>
    <w:rsid w:val="00B164AA"/>
    <w:rsid w:val="00B31FED"/>
    <w:rsid w:val="00B36615"/>
    <w:rsid w:val="00B42E08"/>
    <w:rsid w:val="00B73564"/>
    <w:rsid w:val="00BB0C36"/>
    <w:rsid w:val="00BE1AD7"/>
    <w:rsid w:val="00C048E3"/>
    <w:rsid w:val="00C55F1A"/>
    <w:rsid w:val="00C6457F"/>
    <w:rsid w:val="00C8654C"/>
    <w:rsid w:val="00CB2339"/>
    <w:rsid w:val="00CD1179"/>
    <w:rsid w:val="00CF3977"/>
    <w:rsid w:val="00CF39F3"/>
    <w:rsid w:val="00CF5F08"/>
    <w:rsid w:val="00D33536"/>
    <w:rsid w:val="00D37AF2"/>
    <w:rsid w:val="00D46302"/>
    <w:rsid w:val="00D667AA"/>
    <w:rsid w:val="00D8701F"/>
    <w:rsid w:val="00DA246F"/>
    <w:rsid w:val="00E3178B"/>
    <w:rsid w:val="00E352E1"/>
    <w:rsid w:val="00E52712"/>
    <w:rsid w:val="00E74418"/>
    <w:rsid w:val="00EC2783"/>
    <w:rsid w:val="00EC67A7"/>
    <w:rsid w:val="00EC6AC2"/>
    <w:rsid w:val="00EF1A4E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  <o:rules v:ext="edit">
        <o:r id="V:Rule14" type="connector" idref="#Elbow Connector 146"/>
        <o:r id="V:Rule15" type="connector" idref="#Elbow Connector 152"/>
        <o:r id="V:Rule16" type="connector" idref="#Elbow Connector 155"/>
        <o:r id="V:Rule17" type="connector" idref="#Elbow Connector 153"/>
        <o:r id="V:Rule18" type="connector" idref="#Elbow Connector 156"/>
        <o:r id="V:Rule19" type="connector" idref="#Straight Arrow Connector 187"/>
        <o:r id="V:Rule20" type="connector" idref="#Elbow Connector 154"/>
        <o:r id="V:Rule21" type="connector" idref="#Elbow Connector 147"/>
        <o:r id="V:Rule22" type="connector" idref="#Elbow Connector 149"/>
        <o:r id="V:Rule23" type="connector" idref="#Elbow Connector 148"/>
        <o:r id="V:Rule24" type="connector" idref="#Elbow Connector 151"/>
        <o:r id="V:Rule25" type="connector" idref="#Straight Arrow Connector 190"/>
        <o:r id="V:Rule26" type="connector" idref="#Elbow Connector 15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NormalWeb">
    <w:name w:val="Normal (Web)"/>
    <w:basedOn w:val="Normal"/>
    <w:uiPriority w:val="99"/>
    <w:rsid w:val="00AA4B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NormalWeb">
    <w:name w:val="Normal (Web)"/>
    <w:basedOn w:val="Normal"/>
    <w:uiPriority w:val="99"/>
    <w:rsid w:val="00AA4B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647AA-8758-451B-961B-722B8171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4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2826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2017-02-09T21:21:00Z</dcterms:created>
  <dcterms:modified xsi:type="dcterms:W3CDTF">2017-02-09T21:21:00Z</dcterms:modified>
</cp:coreProperties>
</file>